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Pfaffenwiesenstrasse 8, 8404 Oberwinterthur</w:t>
          </w:r>
        </w:p>
        <w:p>
          <w:pPr>
            <w:spacing w:before="0" w:after="0"/>
          </w:pPr>
          <w:r>
            <w:t>609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